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F" w:rsidRPr="00BE2AE1" w:rsidRDefault="00EC250F" w:rsidP="00BE2AE1">
      <w:pPr>
        <w:pStyle w:val="Tytu"/>
        <w:tabs>
          <w:tab w:val="left" w:pos="851"/>
        </w:tabs>
        <w:spacing w:line="480" w:lineRule="auto"/>
        <w:jc w:val="center"/>
        <w:rPr>
          <w:rFonts w:cs="Times New Roman"/>
          <w:noProof/>
          <w:color w:val="0070C0"/>
          <w:sz w:val="40"/>
          <w:szCs w:val="40"/>
        </w:rPr>
      </w:pPr>
      <w:r>
        <w:rPr>
          <w:noProof/>
          <w:color w:val="0070C0"/>
          <w:sz w:val="56"/>
          <w:szCs w:val="40"/>
        </w:rPr>
        <w:t>Graniastosłup prosty</w:t>
      </w:r>
    </w:p>
    <w:p w:rsidR="00E161BF" w:rsidRPr="00A76A11" w:rsidRDefault="00DA27FC" w:rsidP="00A76A11">
      <w:pPr>
        <w:pStyle w:val="Akapitzlist"/>
        <w:numPr>
          <w:ilvl w:val="0"/>
          <w:numId w:val="8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 w:rsidRPr="00A76A11">
        <w:rPr>
          <w:rFonts w:ascii="Cambria" w:hAnsi="Cambria" w:cs="Cambria"/>
          <w:color w:val="215868"/>
          <w:kern w:val="28"/>
          <w:sz w:val="32"/>
          <w:szCs w:val="32"/>
        </w:rPr>
        <w:t>G</w:t>
      </w:r>
      <w:r w:rsidR="004E09E8" w:rsidRPr="00A76A11">
        <w:rPr>
          <w:rFonts w:ascii="Cambria" w:hAnsi="Cambria" w:cs="Cambria"/>
          <w:color w:val="215868"/>
          <w:kern w:val="28"/>
          <w:sz w:val="32"/>
          <w:szCs w:val="32"/>
        </w:rPr>
        <w:t>raniastosłup</w:t>
      </w:r>
      <w:r w:rsidRPr="00A76A11">
        <w:rPr>
          <w:rFonts w:ascii="Cambria" w:hAnsi="Cambria" w:cs="Cambria"/>
          <w:color w:val="215868"/>
          <w:kern w:val="28"/>
          <w:sz w:val="32"/>
          <w:szCs w:val="32"/>
        </w:rPr>
        <w:t xml:space="preserve"> prosty</w:t>
      </w:r>
      <w:r w:rsidR="004E09E8" w:rsidRPr="00A76A11">
        <w:rPr>
          <w:rFonts w:ascii="Cambria" w:hAnsi="Cambria" w:cs="Cambria"/>
          <w:color w:val="215868"/>
          <w:kern w:val="28"/>
          <w:sz w:val="32"/>
          <w:szCs w:val="32"/>
        </w:rPr>
        <w:t>,</w:t>
      </w:r>
      <w:r w:rsidR="00BE2AE1" w:rsidRPr="00A76A11">
        <w:rPr>
          <w:rFonts w:ascii="Cambria" w:hAnsi="Cambria" w:cs="Cambria"/>
          <w:color w:val="215868"/>
          <w:kern w:val="28"/>
          <w:sz w:val="32"/>
          <w:szCs w:val="32"/>
        </w:rPr>
        <w:t xml:space="preserve"> </w:t>
      </w:r>
      <w:r w:rsidRPr="00A76A11">
        <w:rPr>
          <w:rFonts w:ascii="Cambria" w:hAnsi="Cambria" w:cs="Cambria"/>
          <w:color w:val="215868"/>
          <w:kern w:val="28"/>
          <w:sz w:val="32"/>
          <w:szCs w:val="32"/>
        </w:rPr>
        <w:t>to graniastosłup, w którym krawędzie boczne są prostopadłe do podstaw.</w:t>
      </w:r>
    </w:p>
    <w:p w:rsidR="00A76A11" w:rsidRPr="006840D7" w:rsidRDefault="00A76A11" w:rsidP="00A76A11">
      <w:pPr>
        <w:pStyle w:val="Akapitzlist"/>
        <w:numPr>
          <w:ilvl w:val="0"/>
          <w:numId w:val="8"/>
        </w:numPr>
        <w:spacing w:line="276" w:lineRule="auto"/>
        <w:rPr>
          <w:rFonts w:ascii="Cambria" w:hAnsi="Cambria" w:cs="Cambria"/>
          <w:color w:val="215868"/>
          <w:kern w:val="28"/>
          <w:sz w:val="32"/>
          <w:szCs w:val="32"/>
        </w:rPr>
      </w:pPr>
      <w:r w:rsidRPr="00F420B4">
        <w:rPr>
          <w:rFonts w:ascii="Cambria" w:hAnsi="Cambria" w:cs="Cambria"/>
          <w:color w:val="215868"/>
          <w:kern w:val="28"/>
          <w:sz w:val="32"/>
          <w:szCs w:val="32"/>
        </w:rPr>
        <w:t>Długość wysokości graniastosłupa prawidłowego jest równa długości  jego krawędzi bocznej.</w:t>
      </w:r>
    </w:p>
    <w:p w:rsidR="00A76A11" w:rsidRDefault="00A76A11" w:rsidP="007A6848">
      <w:pPr>
        <w:spacing w:line="360" w:lineRule="auto"/>
        <w:ind w:left="360"/>
        <w:jc w:val="center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76541B5" wp14:editId="229667FD">
                <wp:simplePos x="0" y="0"/>
                <wp:positionH relativeFrom="column">
                  <wp:posOffset>1736178</wp:posOffset>
                </wp:positionH>
                <wp:positionV relativeFrom="paragraph">
                  <wp:posOffset>129022</wp:posOffset>
                </wp:positionV>
                <wp:extent cx="2153920" cy="3600151"/>
                <wp:effectExtent l="0" t="19050" r="36830" b="19685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3920" cy="3600151"/>
                          <a:chOff x="0" y="8793"/>
                          <a:chExt cx="1248507" cy="2087115"/>
                        </a:xfrm>
                      </wpg:grpSpPr>
                      <wps:wsp>
                        <wps:cNvPr id="13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47650" y="2095908"/>
                            <a:ext cx="75968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3CC3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5" name="Grupa 15"/>
                        <wpg:cNvGrpSpPr/>
                        <wpg:grpSpPr>
                          <a:xfrm>
                            <a:off x="0" y="8793"/>
                            <a:ext cx="1248507" cy="2087115"/>
                            <a:chOff x="0" y="8793"/>
                            <a:chExt cx="1248507" cy="2087115"/>
                          </a:xfrm>
                        </wpg:grpSpPr>
                        <wps:wsp>
                          <wps:cNvPr id="4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92" y="8793"/>
                              <a:ext cx="1232388" cy="863470"/>
                            </a:xfrm>
                            <a:prstGeom prst="pentagon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A5781" w:rsidRDefault="006A5781" w:rsidP="006A578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wrap="square" anchor="ctr"/>
                        </wps:wsp>
                        <wps:wsp>
                          <wps:cNvPr id="5" name="AutoShape 34"/>
                          <wps:cNvCnPr>
                            <a:cxnSpLocks noChangeShapeType="1"/>
                            <a:stCxn id="4" idx="0"/>
                          </wps:cNvCnPr>
                          <wps:spPr bwMode="auto">
                            <a:xfrm flipH="1">
                              <a:off x="624253" y="8793"/>
                              <a:ext cx="733" cy="121476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35"/>
                          <wps:cNvCnPr>
                            <a:cxnSpLocks noChangeShapeType="1"/>
                            <a:stCxn id="4" idx="1"/>
                          </wps:cNvCnPr>
                          <wps:spPr bwMode="auto">
                            <a:xfrm flipH="1">
                              <a:off x="0" y="338608"/>
                              <a:ext cx="8793" cy="122779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36"/>
                          <wps:cNvCnPr>
                            <a:cxnSpLocks noChangeShapeType="1"/>
                            <a:stCxn id="4" idx="2"/>
                          </wps:cNvCnPr>
                          <wps:spPr bwMode="auto">
                            <a:xfrm>
                              <a:off x="244158" y="872261"/>
                              <a:ext cx="2026" cy="122330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6064" y="872263"/>
                              <a:ext cx="127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8507" y="342900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4253" y="1222131"/>
                              <a:ext cx="622300" cy="33909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564917"/>
                              <a:ext cx="246184" cy="53083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7334" y="1565031"/>
                              <a:ext cx="233846" cy="53087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33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6" o:spid="_x0000_s1026" style="position:absolute;left:0;text-align:left;margin-left:136.7pt;margin-top:10.15pt;width:169.6pt;height:283.5pt;z-index:251679744;mso-width-relative:margin;mso-height-relative:margin" coordorigin=",87" coordsize="12485,20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4" o:spid="_x0000_s1027" type="#_x0000_t32" style="position:absolute;left:2476;top:20959;width:75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j1oL4AAADbAAAADwAAAGRycy9kb3ducmV2LnhtbERPTYvCMBC9L/gfwgheFk1VWKSaFhUE&#10;r9tdEG9DM7bFZlKTWOu/NwvC3ubxPmeTD6YVPTnfWFYwnyUgiEurG64U/P4cpisQPiBrbC2Tgid5&#10;yLPRxwZTbR/8TX0RKhFD2KeooA6hS6X0ZU0G/cx2xJG7WGcwROgqqR0+Yrhp5SJJvqTBhmNDjR3t&#10;ayqvxd0o6Afmm3MrtwtF40+6vJ9250+lJuNhuwYRaAj/4rf7qOP8Jfz9Eg+Q2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nWPWgvgAAANsAAAAPAAAAAAAAAAAAAAAAAKEC&#10;AABkcnMvZG93bnJldi54bWxQSwUGAAAAAAQABAD5AAAAjAMAAAAA&#10;" strokecolor="#3c3" strokeweight="1.5pt">
                  <v:shadow color="#eeece1 [3214]"/>
                </v:shape>
                <v:group id="Grupa 15" o:spid="_x0000_s1028" style="position:absolute;top:87;width:12485;height:20872" coordorigin=",87" coordsize="12485,20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AutoShape 27" o:spid="_x0000_s1029" type="#_x0000_t56" style="position:absolute;left:87;top:87;width:12324;height:8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siMQA&#10;AADaAAAADwAAAGRycy9kb3ducmV2LnhtbESPS4vCQBCE7wv+h6EFL4tOFFk1OoqvhfXo6+CtybRJ&#10;SKYnZEaN/vqdhQWPRVV9Rc0WjSnFnWqXW1bQ70UgiBOrc04VnI7f3TEI55E1lpZJwZMcLOatjxnG&#10;2j54T/eDT0WAsItRQeZ9FUvpkowMup6tiIN3tbVBH2SdSl3jI8BNKQdR9CUN5hwWMqxonVFSHG5G&#10;wcbsPsvLpmjOZ7PfvlajyaioJkp12s1yCsJT49/h//aPVjCE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gbIjEAAAA2gAAAA8AAAAAAAAAAAAAAAAAmAIAAGRycy9k&#10;b3ducmV2LnhtbFBLBQYAAAAABAAEAPUAAACJAwAAAAA=&#10;" filled="f" fillcolor="#4f81bd [3204]" strokecolor="#3c3" strokeweight="1.5pt">
                    <v:shadow color="#eeece1 [3214]"/>
                    <v:textbox>
                      <w:txbxContent>
                        <w:p w:rsidR="006A5781" w:rsidRDefault="006A5781" w:rsidP="006A578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utoShape 34" o:spid="_x0000_s1030" type="#_x0000_t32" style="position:absolute;left:6242;top:87;width:7;height:121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Jx4cMAAADaAAAADwAAAGRycy9kb3ducmV2LnhtbESP3WrCQBSE7wu+w3KE3unG/ohGV0lb&#10;BC9KS9QHOGaPSTB7NuxuTXx7VxB6OczMN8xy3ZtGXMj52rKCyTgBQVxYXXOp4LDfjGYgfEDW2Fgm&#10;BVfysF4NnpaYattxTpddKEWEsE9RQRVCm0rpi4oM+rFtiaN3ss5giNKVUjvsItw08iVJptJgzXGh&#10;wpY+KyrOuz+j4PX4oze/57cs+2jd9Lsrcjv/ypV6HvbZAkSgPvyHH+2tVvAO9yvxBs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CceHDAAAA2gAAAA8AAAAAAAAAAAAA&#10;AAAAoQIAAGRycy9kb3ducmV2LnhtbFBLBQYAAAAABAAEAPkAAACRAwAAAAA=&#10;" strokecolor="#3c3" strokeweight="1.5pt">
                    <v:stroke dashstyle="dash"/>
                    <v:shadow color="#eeece1 [3214]"/>
                  </v:shape>
                  <v:shape id="AutoShape 35" o:spid="_x0000_s1031" type="#_x0000_t32" style="position:absolute;top:3386;width:87;height:122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62wcQAAADaAAAADwAAAGRycy9kb3ducmV2LnhtbESP3WrCQBSE7wu+w3IK3tVNFaRNXUWK&#10;YtGKJLX3x+zJj82eDdmtJm/fLQheDjPzDTNbdKYWF2pdZVnB8ygCQZxZXXGh4Pi1fnoB4Tyyxtoy&#10;KejJwWI+eJhhrO2VE7qkvhABwi5GBaX3TSyly0oy6Ea2IQ5ebluDPsi2kLrFa4CbWo6jaCoNVhwW&#10;SmzovaTsJ/01Cvb99+r4Spvt5DNLdv05yU/54aDU8LFbvoHw1Pl7+Nb+0Aqm8H8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/rbBxAAAANoAAAAPAAAAAAAAAAAA&#10;AAAAAKECAABkcnMvZG93bnJldi54bWxQSwUGAAAAAAQABAD5AAAAkgMAAAAA&#10;" strokecolor="#3c3" strokeweight="1.5pt">
                    <v:shadow color="#eeece1 [3214]"/>
                  </v:shape>
                  <v:shape id="AutoShape 36" o:spid="_x0000_s1032" type="#_x0000_t32" style="position:absolute;left:2441;top:8722;width:20;height:122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4JusAAAADaAAAADwAAAGRycy9kb3ducmV2LnhtbESPQYvCMBSE7wv+h/AEL4umenClmhYV&#10;BK/bXRBvj+bZFpuXmsRa/71ZEPY4zMw3zCYfTCt6cr6xrGA+S0AQl1Y3XCn4/TlMVyB8QNbYWiYF&#10;T/KQZ6OPDabaPvib+iJUIkLYp6igDqFLpfRlTQb9zHbE0btYZzBE6SqpHT4i3LRykSRLabDhuFBj&#10;R/uaymtxNwr6gfnm3MrtQtH4ky7vp935U6nJeNiuQQQawn/43T5qBV/wdyXeAJm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uCbrAAAAA2gAAAA8AAAAAAAAAAAAAAAAA&#10;oQIAAGRycy9kb3ducmV2LnhtbFBLBQYAAAAABAAEAPkAAACOAwAAAAA=&#10;" strokecolor="#3c3" strokeweight="1.5pt">
                    <v:shadow color="#eeece1 [3214]"/>
                  </v:shape>
                  <v:shape id="AutoShape 37" o:spid="_x0000_s1033" type="#_x0000_t32" style="position:absolute;left:10060;top:8722;width:13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GdyLoAAADaAAAADwAAAGRycy9kb3ducmV2LnhtbERPvQrCMBDeBd8hnOAimuogUo2iguBq&#10;FcTtaM622FxqEmt9ezMIjh/f/2rTmVq05HxlWcF0koAgzq2uuFBwOR/GCxA+IGusLZOCD3nYrPu9&#10;FabavvlEbRYKEUPYp6igDKFJpfR5SQb9xDbEkbtbZzBE6AqpHb5juKnlLEnm0mDFsaHEhvYl5Y/s&#10;ZRS0HfPTuYXbhazyV52/rrvbSKnhoNsuQQTqwl/8cx+1grg1Xok3QK6/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Caxnci6AAAA2gAAAA8AAAAAAAAAAAAAAAAAoQIAAGRy&#10;cy9kb3ducmV2LnhtbFBLBQYAAAAABAAEAPkAAACIAwAAAAA=&#10;" strokecolor="#3c3" strokeweight="1.5pt">
                    <v:shadow color="#eeece1 [3214]"/>
                  </v:shape>
                  <v:shape id="AutoShape 38" o:spid="_x0000_s1034" type="#_x0000_t32" style="position:absolute;left:12485;top:3429;width:0;height:122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HPfMMAAADaAAAADwAAAGRycy9kb3ducmV2LnhtbESPQYvCMBSE74L/ITzBm6YqrG41ioqy&#10;XhZRdw97ezbPtti8lCbW+u+NsOBxmJlvmNmiMYWoqXK5ZQWDfgSCOLE651TBz2nbm4BwHlljYZkU&#10;PMjBYt5uzTDW9s4Hqo8+FQHCLkYFmfdlLKVLMjLo+rYkDt7FVgZ9kFUqdYX3ADeFHEbRhzSYc1jI&#10;sKR1Rsn1eDMKVl96/P07GJtmMjycR/u/ul5uLkp1O81yCsJT49/h//ZOK/iE15V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Rz3zDAAAA2gAAAA8AAAAAAAAAAAAA&#10;AAAAoQIAAGRycy9kb3ducmV2LnhtbFBLBQYAAAAABAAEAPkAAACRAwAAAAA=&#10;" strokecolor="red" strokeweight="1.5pt">
                    <v:shadow color="#eeece1 [3214]"/>
                  </v:shape>
                  <v:shape id="AutoShape 40" o:spid="_x0000_s1035" type="#_x0000_t32" style="position:absolute;top:12221;width:6223;height:33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1jSMUAAADbAAAADwAAAGRycy9kb3ducmV2LnhtbESPzW7CQAyE75X6DitX6q1s+iMEgQWl&#10;rZB6QEUBHsBkTRKR9Ua7W5K+fX1A6s3WjGc+L9ej69SVQmw9G3ieZKCIK29brg0cD5unGaiYkC12&#10;nsnAL0VYr+7vlphbP3BJ132qlYRwzNFAk1Kfax2rhhzGie+JRTv74DDJGmptAw4S7jr9kmVT7bBl&#10;aWiwp4+Gqsv+xxl4PX3bze7yVhTvfZhuh6r088/SmMeHsViASjSmf/Pt+ssKvtDLLzKAX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1jSMUAAADbAAAADwAAAAAAAAAA&#10;AAAAAAChAgAAZHJzL2Rvd25yZXYueG1sUEsFBgAAAAAEAAQA+QAAAJMDAAAAAA==&#10;" strokecolor="#3c3" strokeweight="1.5pt">
                    <v:stroke dashstyle="dash"/>
                    <v:shadow color="#eeece1 [3214]"/>
                  </v:shape>
                  <v:shape id="AutoShape 42" o:spid="_x0000_s1036" type="#_x0000_t32" style="position:absolute;left:6242;top:12221;width:6223;height:33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LG4MEAAADbAAAADwAAAGRycy9kb3ducmV2LnhtbERPTWvCQBC9F/oflil4qxs9iKSuooVK&#10;exCqpvchO82mZmdDZjVpf31XELzN433OYjX4Rl2okzqwgck4A0VcBltzZaA4vj3PQUlEttgEJgO/&#10;JLBaPj4sMLeh5z1dDrFSKYQlRwMuxjbXWkpHHmUcWuLEfYfOY0ywq7TtsE/hvtHTLJtpjzWnBoct&#10;vToqT4ezN6Dn28/TToaqkN3ZffRff5tCfowZPQ3rF1CRhngX39zvNs2fwPWXdIBe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osbgwQAAANsAAAAPAAAAAAAAAAAAAAAA&#10;AKECAABkcnMvZG93bnJldi54bWxQSwUGAAAAAAQABAD5AAAAjwMAAAAA&#10;" strokecolor="#3c3" strokeweight="1.5pt">
                    <v:stroke dashstyle="dash"/>
                    <v:shadow color="#eeece1 [3214]"/>
                  </v:shape>
                  <v:shape id="AutoShape 43" o:spid="_x0000_s1037" type="#_x0000_t32" style="position:absolute;top:15649;width:2461;height:5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RQO78AAADbAAAADwAAAGRycy9kb3ducmV2LnhtbERPS4vCMBC+L/gfwgh7WTTdHpZSjaKC&#10;sFe7C+JtaMa22Exqkj789xtB2Nt8fM9ZbyfTioGcbywr+FwmIIhLqxuuFPz+HBcZCB+QNbaWScGD&#10;PGw3s7c15tqOfKKhCJWIIexzVFCH0OVS+rImg35pO+LIXa0zGCJ0ldQOxxhuWpkmyZc02HBsqLGj&#10;Q03lreiNgmFivjuXuX0oGn/WZX/eXz6Uep9PuxWIQFP4F7/c3zrOT+H5SzxAb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RQO78AAADbAAAADwAAAAAAAAAAAAAAAACh&#10;AgAAZHJzL2Rvd25yZXYueG1sUEsFBgAAAAAEAAQA+QAAAI0DAAAAAA==&#10;" strokecolor="#3c3" strokeweight="1.5pt">
                    <v:shadow color="#eeece1 [3214]"/>
                  </v:shape>
                  <v:shape id="AutoShape 45" o:spid="_x0000_s1038" type="#_x0000_t32" style="position:absolute;left:10073;top:15650;width:2338;height:53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E+iMMAAADbAAAADwAAAGRycy9kb3ducmV2LnhtbERP22rCQBB9L/gPywi+1Y1Vio2uIqWl&#10;xSoSL+9jdnLR7GzIbjX5+26h0Lc5nOvMl62pxI0aV1pWMBpGIIhTq0vOFRwP749TEM4ja6wsk4KO&#10;HCwXvYc5xtreOaHb3ucihLCLUUHhfR1L6dKCDLqhrYkDl9nGoA+wyaVu8B7CTSWfouhZGiw5NBRY&#10;02tB6XX/bRRsu9Pb8YU+1uNNmnx1lyQ7Z7udUoN+u5qB8NT6f/Gf+1OH+RP4/SUc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BPojDAAAA2wAAAA8AAAAAAAAAAAAA&#10;AAAAoQIAAGRycy9kb3ducmV2LnhtbFBLBQYAAAAABAAEAPkAAACRAwAAAAA=&#10;" strokecolor="#3c3" strokeweight="1.5pt">
                    <v:shadow color="#eeece1 [3214]"/>
                  </v:shape>
                </v:group>
              </v:group>
            </w:pict>
          </mc:Fallback>
        </mc:AlternateContent>
      </w:r>
    </w:p>
    <w:p w:rsidR="004E09E8" w:rsidRDefault="004E09E8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E161BF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E161BF" w:rsidRDefault="004E09E8" w:rsidP="00DD43C8">
      <w:pPr>
        <w:spacing w:line="360" w:lineRule="auto"/>
        <w:ind w:left="720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3C76B9D" wp14:editId="24783B9B">
                <wp:simplePos x="0" y="0"/>
                <wp:positionH relativeFrom="column">
                  <wp:posOffset>3887830</wp:posOffset>
                </wp:positionH>
                <wp:positionV relativeFrom="paragraph">
                  <wp:posOffset>252810</wp:posOffset>
                </wp:positionV>
                <wp:extent cx="395605" cy="593387"/>
                <wp:effectExtent l="0" t="0" r="0" b="0"/>
                <wp:wrapNone/>
                <wp:docPr id="68" name="Pole tekstow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05" cy="593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5A7" w:rsidRPr="00B115A7" w:rsidRDefault="00A76A11">
                            <w:pP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8" o:spid="_x0000_s1039" type="#_x0000_t202" style="position:absolute;left:0;text-align:left;margin-left:306.15pt;margin-top:19.9pt;width:31.15pt;height:46.7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" filled="f" stroked="f" strokeweight=".5pt">
                <v:textbox>
                  <w:txbxContent>
                    <w:p w:rsidR="00B115A7" w:rsidRPr="00B115A7" w:rsidRDefault="00A76A11">
                      <w:pP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E161BF">
        <w:rPr>
          <w:rFonts w:ascii="Times New Roman" w:hAnsi="Times New Roman" w:cs="Times New Roman"/>
          <w:noProof/>
          <w:sz w:val="32"/>
          <w:szCs w:val="32"/>
          <w:lang w:eastAsia="pl-PL"/>
        </w:rPr>
        <w:br/>
      </w:r>
    </w:p>
    <w:p w:rsidR="00780310" w:rsidRDefault="00780310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</w:p>
    <w:p w:rsidR="00E161BF" w:rsidRPr="007A6848" w:rsidRDefault="00FE3538" w:rsidP="00721099">
      <w:pPr>
        <w:spacing w:line="360" w:lineRule="auto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A5985D" wp14:editId="0FD318B5">
                <wp:simplePos x="0" y="0"/>
                <wp:positionH relativeFrom="column">
                  <wp:posOffset>2072005</wp:posOffset>
                </wp:positionH>
                <wp:positionV relativeFrom="paragraph">
                  <wp:posOffset>690245</wp:posOffset>
                </wp:positionV>
                <wp:extent cx="45085" cy="45085"/>
                <wp:effectExtent l="19050" t="19050" r="12065" b="12065"/>
                <wp:wrapNone/>
                <wp:docPr id="19" name="Schemat blokowy: łąc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chemat blokowy: łącznik 19" o:spid="_x0000_s1026" type="#_x0000_t120" style="position:absolute;margin-left:163.15pt;margin-top:54.35pt;width:3.55pt;height:3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" fillcolor="#3c3" strokecolor="#3c3" strokeweight="2.25pt"/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559537" wp14:editId="2C4A4ACE">
                <wp:simplePos x="0" y="0"/>
                <wp:positionH relativeFrom="column">
                  <wp:posOffset>1991134</wp:posOffset>
                </wp:positionH>
                <wp:positionV relativeFrom="paragraph">
                  <wp:posOffset>517272</wp:posOffset>
                </wp:positionV>
                <wp:extent cx="455295" cy="427355"/>
                <wp:effectExtent l="33020" t="5080" r="0" b="0"/>
                <wp:wrapNone/>
                <wp:docPr id="18" name="Łu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26255" flipH="1" flipV="1">
                          <a:off x="0" y="0"/>
                          <a:ext cx="455295" cy="427355"/>
                        </a:xfrm>
                        <a:prstGeom prst="arc">
                          <a:avLst>
                            <a:gd name="adj1" fmla="val 16726677"/>
                            <a:gd name="adj2" fmla="val 20997097"/>
                          </a:avLst>
                        </a:prstGeom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8" o:spid="_x0000_s1026" style="position:absolute;margin-left:156.8pt;margin-top:40.75pt;width:35.85pt;height:33.65pt;rotation:5490011fd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5295,4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" path="m260301,2210nsc356547,15304,433303,84340,451344,174040l227648,213678,260301,2210xem260301,2210nfc356547,15304,433303,84340,451344,174040e" filled="f" strokecolor="#3c3" strokeweight="2.25pt">
                <v:path arrowok="t" o:connecttype="custom" o:connectlocs="260301,2210;451344,174040" o:connectangles="0,0"/>
              </v:shape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2482EC" wp14:editId="48BF7984">
                <wp:simplePos x="0" y="0"/>
                <wp:positionH relativeFrom="column">
                  <wp:posOffset>2257425</wp:posOffset>
                </wp:positionH>
                <wp:positionV relativeFrom="paragraph">
                  <wp:posOffset>904240</wp:posOffset>
                </wp:positionV>
                <wp:extent cx="45085" cy="45085"/>
                <wp:effectExtent l="19050" t="19050" r="12065" b="12065"/>
                <wp:wrapNone/>
                <wp:docPr id="20" name="Schemat blokowy: łąc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33CC33"/>
                        </a:solidFill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chemat blokowy: łącznik 20" o:spid="_x0000_s1026" type="#_x0000_t120" style="position:absolute;margin-left:177.75pt;margin-top:71.2pt;width:3.55pt;height:3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" fillcolor="#3c3" strokecolor="#3c3" strokeweight="2.25pt"/>
            </w:pict>
          </mc:Fallback>
        </mc:AlternateContent>
      </w:r>
      <w:r>
        <w:rPr>
          <w:rFonts w:ascii="Cambria" w:hAnsi="Cambria" w:cs="Cambria"/>
          <w:noProof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FCF478" wp14:editId="113B9FB9">
                <wp:simplePos x="0" y="0"/>
                <wp:positionH relativeFrom="column">
                  <wp:posOffset>1842135</wp:posOffset>
                </wp:positionH>
                <wp:positionV relativeFrom="paragraph">
                  <wp:posOffset>690880</wp:posOffset>
                </wp:positionV>
                <wp:extent cx="645160" cy="709295"/>
                <wp:effectExtent l="0" t="19050" r="21590" b="0"/>
                <wp:wrapNone/>
                <wp:docPr id="17" name="Łu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" cy="709295"/>
                        </a:xfrm>
                        <a:prstGeom prst="arc">
                          <a:avLst/>
                        </a:prstGeom>
                        <a:ln w="28575">
                          <a:solidFill>
                            <a:srgbClr val="33CC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uk 17" o:spid="_x0000_s1026" style="position:absolute;margin-left:145.05pt;margin-top:54.4pt;width:50.8pt;height:55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5160,709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" path="m322580,nsc500736,,645160,158781,645160,354648r-322580,l322580,xem322580,nfc500736,,645160,158781,645160,354648e" filled="f" strokecolor="#3c3" strokeweight="2.25pt">
                <v:path arrowok="t" o:connecttype="custom" o:connectlocs="322580,0;645160,354648" o:connectangles="0,0"/>
              </v:shape>
            </w:pict>
          </mc:Fallback>
        </mc:AlternateContent>
      </w:r>
      <w:r w:rsidR="00A76A11" w:rsidRPr="00A76A11"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3936D6B" wp14:editId="39D97FFB">
                <wp:simplePos x="0" y="0"/>
                <wp:positionH relativeFrom="column">
                  <wp:posOffset>742950</wp:posOffset>
                </wp:positionH>
                <wp:positionV relativeFrom="paragraph">
                  <wp:posOffset>2407920</wp:posOffset>
                </wp:positionV>
                <wp:extent cx="3648075" cy="2124075"/>
                <wp:effectExtent l="0" t="0" r="9525" b="9525"/>
                <wp:wrapTight wrapText="bothSides">
                  <wp:wrapPolygon edited="0">
                    <wp:start x="0" y="0"/>
                    <wp:lineTo x="0" y="21503"/>
                    <wp:lineTo x="21544" y="21503"/>
                    <wp:lineTo x="21544" y="0"/>
                    <wp:lineTo x="0" y="0"/>
                  </wp:wrapPolygon>
                </wp:wrapTight>
                <wp:docPr id="91" name="Pole tekstow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V – objętość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P</w:t>
                            </w:r>
                            <w:r w:rsidRPr="006C7348">
                              <w:rPr>
                                <w:sz w:val="32"/>
                                <w:vertAlign w:val="subscript"/>
                              </w:rPr>
                              <w:t xml:space="preserve">p </w:t>
                            </w:r>
                            <w:r w:rsidRPr="006C7348">
                              <w:rPr>
                                <w:sz w:val="32"/>
                              </w:rPr>
                              <w:t>– pole podstawy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P</w:t>
                            </w:r>
                            <w:r w:rsidRPr="006C7348">
                              <w:rPr>
                                <w:sz w:val="32"/>
                                <w:vertAlign w:val="subscript"/>
                              </w:rPr>
                              <w:t>b</w:t>
                            </w:r>
                            <w:r w:rsidRPr="006C7348">
                              <w:rPr>
                                <w:sz w:val="32"/>
                              </w:rPr>
                              <w:t xml:space="preserve"> – pole boczne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h – wysokość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  <w:r w:rsidRPr="006C7348">
                              <w:rPr>
                                <w:sz w:val="32"/>
                              </w:rPr>
                              <w:t>2p – długość obwodu podstawy</w:t>
                            </w:r>
                          </w:p>
                          <w:p w:rsidR="00A76A11" w:rsidRPr="006C7348" w:rsidRDefault="00A76A11" w:rsidP="00A76A11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1" o:spid="_x0000_s1040" type="#_x0000_t202" style="position:absolute;margin-left:58.5pt;margin-top:189.6pt;width:287.25pt;height:167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" fillcolor="white [3201]" stroked="f" strokeweight=".5pt">
                <v:textbox>
                  <w:txbxContent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V – objętość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P</w:t>
                      </w:r>
                      <w:r w:rsidRPr="006C7348">
                        <w:rPr>
                          <w:sz w:val="32"/>
                          <w:vertAlign w:val="subscript"/>
                        </w:rPr>
                        <w:t xml:space="preserve">p </w:t>
                      </w:r>
                      <w:r w:rsidRPr="006C7348">
                        <w:rPr>
                          <w:sz w:val="32"/>
                        </w:rPr>
                        <w:t>– pole podstawy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P</w:t>
                      </w:r>
                      <w:r w:rsidRPr="006C7348">
                        <w:rPr>
                          <w:sz w:val="32"/>
                          <w:vertAlign w:val="subscript"/>
                        </w:rPr>
                        <w:t>b</w:t>
                      </w:r>
                      <w:r w:rsidRPr="006C7348">
                        <w:rPr>
                          <w:sz w:val="32"/>
                        </w:rPr>
                        <w:t xml:space="preserve"> – pole boczne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h – wysokość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  <w:r w:rsidRPr="006C7348">
                        <w:rPr>
                          <w:sz w:val="32"/>
                        </w:rPr>
                        <w:t>2p – długość obwodu podstawy</w:t>
                      </w:r>
                    </w:p>
                    <w:p w:rsidR="00A76A11" w:rsidRPr="006C7348" w:rsidRDefault="00A76A11" w:rsidP="00A76A11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A76A11" w:rsidRPr="00A76A11"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F9F6A" wp14:editId="3A63A08A">
                <wp:simplePos x="0" y="0"/>
                <wp:positionH relativeFrom="column">
                  <wp:posOffset>1143000</wp:posOffset>
                </wp:positionH>
                <wp:positionV relativeFrom="paragraph">
                  <wp:posOffset>1273810</wp:posOffset>
                </wp:positionV>
                <wp:extent cx="1790700" cy="504825"/>
                <wp:effectExtent l="57150" t="38100" r="76200" b="104775"/>
                <wp:wrapNone/>
                <wp:docPr id="92" name="Pole tekstow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V = 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· h</w:t>
                            </w:r>
                          </w:p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2" o:spid="_x0000_s1041" type="#_x0000_t202" style="position:absolute;margin-left:90pt;margin-top:100.3pt;width:14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V = 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· h</w:t>
                      </w:r>
                    </w:p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6A11" w:rsidRPr="00A76A11"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2B1B7" wp14:editId="37387C51">
                <wp:simplePos x="0" y="0"/>
                <wp:positionH relativeFrom="column">
                  <wp:posOffset>3114675</wp:posOffset>
                </wp:positionH>
                <wp:positionV relativeFrom="paragraph">
                  <wp:posOffset>1273810</wp:posOffset>
                </wp:positionV>
                <wp:extent cx="1790700" cy="504825"/>
                <wp:effectExtent l="57150" t="38100" r="76200" b="104775"/>
                <wp:wrapNone/>
                <wp:docPr id="93" name="Pole tekstow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C7348"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 w:rsidRPr="006C7348">
                              <w:rPr>
                                <w:sz w:val="44"/>
                                <w:szCs w:val="44"/>
                                <w:vertAlign w:val="subscript"/>
                              </w:rPr>
                              <w:t>b</w:t>
                            </w:r>
                            <w:r w:rsidRPr="006C7348">
                              <w:rPr>
                                <w:sz w:val="44"/>
                                <w:szCs w:val="44"/>
                              </w:rPr>
                              <w:t xml:space="preserve"> = 2p· h</w:t>
                            </w:r>
                          </w:p>
                          <w:p w:rsidR="00A76A11" w:rsidRPr="006C7348" w:rsidRDefault="00A76A11" w:rsidP="00A76A11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3" o:spid="_x0000_s1042" type="#_x0000_t202" style="position:absolute;margin-left:245.25pt;margin-top:100.3pt;width:141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6C7348">
                        <w:rPr>
                          <w:sz w:val="44"/>
                          <w:szCs w:val="44"/>
                        </w:rPr>
                        <w:t>P</w:t>
                      </w:r>
                      <w:r w:rsidRPr="006C7348">
                        <w:rPr>
                          <w:sz w:val="44"/>
                          <w:szCs w:val="44"/>
                          <w:vertAlign w:val="subscript"/>
                        </w:rPr>
                        <w:t>b</w:t>
                      </w:r>
                      <w:r w:rsidRPr="006C7348">
                        <w:rPr>
                          <w:sz w:val="44"/>
                          <w:szCs w:val="44"/>
                        </w:rPr>
                        <w:t xml:space="preserve"> = 2p· h</w:t>
                      </w:r>
                    </w:p>
                    <w:p w:rsidR="00A76A11" w:rsidRPr="006C7348" w:rsidRDefault="00A76A11" w:rsidP="00A76A11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161BF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EB" w:rsidRDefault="00AB33EB">
      <w:pPr>
        <w:spacing w:after="0" w:line="240" w:lineRule="auto"/>
      </w:pPr>
      <w:r>
        <w:separator/>
      </w:r>
    </w:p>
  </w:endnote>
  <w:endnote w:type="continuationSeparator" w:id="0">
    <w:p w:rsidR="00AB33EB" w:rsidRDefault="00AB3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EB" w:rsidRDefault="00AB33EB">
      <w:pPr>
        <w:spacing w:after="0" w:line="240" w:lineRule="auto"/>
      </w:pPr>
      <w:r>
        <w:separator/>
      </w:r>
    </w:p>
  </w:footnote>
  <w:footnote w:type="continuationSeparator" w:id="0">
    <w:p w:rsidR="00AB33EB" w:rsidRDefault="00AB3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BF" w:rsidRDefault="00610B3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2345055</wp:posOffset>
              </wp:positionV>
              <wp:extent cx="409575" cy="6629400"/>
              <wp:effectExtent l="2540" t="1905" r="0" b="0"/>
              <wp:wrapNone/>
              <wp:docPr id="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662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61BF" w:rsidRPr="002C4363" w:rsidRDefault="00EC250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Graniastosłup prosty</w:t>
                          </w:r>
                          <w:r w:rsidR="00E161BF" w:rsidRPr="00450286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.</w:t>
                          </w:r>
                          <w:r w:rsidR="00E161BF" w:rsidRPr="00450286">
                            <w:rPr>
                              <w:color w:val="FFFFFF"/>
                            </w:rPr>
                            <w:t xml:space="preserve">  </w:t>
                          </w:r>
                          <w:r w:rsidR="00E161BF" w:rsidRPr="005E12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III etap edukacyjny</w:t>
                          </w:r>
                        </w:p>
                        <w:p w:rsidR="00E161BF" w:rsidRPr="002C4363" w:rsidRDefault="00E161B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548.45pt;margin-top:184.65pt;width:32.25pt;height:52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161BF" w:rsidRPr="002C4363" w:rsidRDefault="00EC250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Graniastosłup prosty</w:t>
                    </w:r>
                    <w:r w:rsidR="00E161BF" w:rsidRPr="00450286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.</w:t>
                    </w:r>
                    <w:r w:rsidR="00E161BF" w:rsidRPr="00450286">
                      <w:rPr>
                        <w:color w:val="FFFFFF"/>
                      </w:rPr>
                      <w:t xml:space="preserve">  </w:t>
                    </w:r>
                    <w:r w:rsidR="00E161BF" w:rsidRPr="005E12F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III etap edukacyjny</w:t>
                    </w:r>
                  </w:p>
                  <w:p w:rsidR="00E161BF" w:rsidRPr="002C4363" w:rsidRDefault="00E161B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5D417E"/>
                          </a:gs>
                          <a:gs pos="80000">
                            <a:srgbClr val="7B58A6"/>
                          </a:gs>
                          <a:gs pos="100000">
                            <a:srgbClr val="7B57A8"/>
                          </a:gs>
                        </a:gsLst>
                        <a:lin ang="16200000"/>
                      </a:gradFill>
                      <a:ln w="9525">
                        <a:solidFill>
                          <a:srgbClr val="795D9B"/>
                        </a:solidFill>
                        <a:miter lim="800000"/>
                        <a:headEnd/>
                        <a:tailEnd/>
                      </a:ln>
                      <a:effectLst>
                        <a:outerShdw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txbx>
                      <w:txbxContent>
                        <w:p w:rsidR="00E161BF" w:rsidRDefault="00E161BF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" fillcolor="#5d417e" strokecolor="#795d9b">
              <v:fill color2="#7b57a8" rotate="t" angle="180" colors="0 #5d417e;52429f #7b58a6;1 #7b57a8" focus="100%" type="gradient">
                <o:fill v:ext="view" type="gradientUnscaled"/>
              </v:fill>
              <v:shadow on="t" color="black" opacity="22936f" origin=",.5" offset="0,.63889mm"/>
              <v:path arrowok="t"/>
              <v:textbox>
                <w:txbxContent>
                  <w:p w:rsidR="00E161BF" w:rsidRDefault="00E161BF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F2D677F"/>
    <w:multiLevelType w:val="hybridMultilevel"/>
    <w:tmpl w:val="9768193C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E399A"/>
    <w:multiLevelType w:val="hybridMultilevel"/>
    <w:tmpl w:val="3580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81FC5"/>
    <w:multiLevelType w:val="hybridMultilevel"/>
    <w:tmpl w:val="190085E0"/>
    <w:lvl w:ilvl="0" w:tplc="63120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0E9"/>
    <w:rsid w:val="00006703"/>
    <w:rsid w:val="00007324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47E"/>
    <w:rsid w:val="001749F4"/>
    <w:rsid w:val="00185C0E"/>
    <w:rsid w:val="00190708"/>
    <w:rsid w:val="001914FB"/>
    <w:rsid w:val="00193CE8"/>
    <w:rsid w:val="001A18F1"/>
    <w:rsid w:val="001B3C03"/>
    <w:rsid w:val="001C21F0"/>
    <w:rsid w:val="001D70AB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4961"/>
    <w:rsid w:val="002E7CAF"/>
    <w:rsid w:val="003012F8"/>
    <w:rsid w:val="00306734"/>
    <w:rsid w:val="00313C00"/>
    <w:rsid w:val="00313C77"/>
    <w:rsid w:val="0031778D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09E8"/>
    <w:rsid w:val="004E612C"/>
    <w:rsid w:val="004F52E4"/>
    <w:rsid w:val="00505B29"/>
    <w:rsid w:val="00522C56"/>
    <w:rsid w:val="00524E3C"/>
    <w:rsid w:val="00525657"/>
    <w:rsid w:val="00526002"/>
    <w:rsid w:val="0053324A"/>
    <w:rsid w:val="00533D49"/>
    <w:rsid w:val="00541E77"/>
    <w:rsid w:val="00567D35"/>
    <w:rsid w:val="00570148"/>
    <w:rsid w:val="00573FD3"/>
    <w:rsid w:val="005758E4"/>
    <w:rsid w:val="00575CD5"/>
    <w:rsid w:val="00576739"/>
    <w:rsid w:val="00584F1F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0B38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A5781"/>
    <w:rsid w:val="006C3566"/>
    <w:rsid w:val="006D3270"/>
    <w:rsid w:val="006E58A2"/>
    <w:rsid w:val="006E6451"/>
    <w:rsid w:val="006F0410"/>
    <w:rsid w:val="006F45E2"/>
    <w:rsid w:val="006F542C"/>
    <w:rsid w:val="006F7F39"/>
    <w:rsid w:val="0070112E"/>
    <w:rsid w:val="0070506C"/>
    <w:rsid w:val="00710464"/>
    <w:rsid w:val="007137D8"/>
    <w:rsid w:val="00721099"/>
    <w:rsid w:val="0072290E"/>
    <w:rsid w:val="00723E7A"/>
    <w:rsid w:val="007404D3"/>
    <w:rsid w:val="00744622"/>
    <w:rsid w:val="007463D2"/>
    <w:rsid w:val="00753D17"/>
    <w:rsid w:val="00780310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79F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76A11"/>
    <w:rsid w:val="00A8324F"/>
    <w:rsid w:val="00A851AE"/>
    <w:rsid w:val="00A94B7C"/>
    <w:rsid w:val="00A966BE"/>
    <w:rsid w:val="00AB20C3"/>
    <w:rsid w:val="00AB33EB"/>
    <w:rsid w:val="00AB5BDA"/>
    <w:rsid w:val="00AB728F"/>
    <w:rsid w:val="00AB791E"/>
    <w:rsid w:val="00AC5703"/>
    <w:rsid w:val="00AD0E2A"/>
    <w:rsid w:val="00AD213D"/>
    <w:rsid w:val="00B115A7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2AE1"/>
    <w:rsid w:val="00BE37E4"/>
    <w:rsid w:val="00BE75CE"/>
    <w:rsid w:val="00BF5EEC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CF0997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A27FC"/>
    <w:rsid w:val="00DA7CAF"/>
    <w:rsid w:val="00DB718D"/>
    <w:rsid w:val="00DC28F1"/>
    <w:rsid w:val="00DC544E"/>
    <w:rsid w:val="00DD43C8"/>
    <w:rsid w:val="00DF0D08"/>
    <w:rsid w:val="00E04B0E"/>
    <w:rsid w:val="00E108FB"/>
    <w:rsid w:val="00E13D1C"/>
    <w:rsid w:val="00E13F30"/>
    <w:rsid w:val="00E161BF"/>
    <w:rsid w:val="00E17053"/>
    <w:rsid w:val="00E272AE"/>
    <w:rsid w:val="00E27A52"/>
    <w:rsid w:val="00E325C2"/>
    <w:rsid w:val="00E32EC0"/>
    <w:rsid w:val="00E337F2"/>
    <w:rsid w:val="00E456ED"/>
    <w:rsid w:val="00E4620A"/>
    <w:rsid w:val="00E46BF4"/>
    <w:rsid w:val="00E6075E"/>
    <w:rsid w:val="00E622C6"/>
    <w:rsid w:val="00E76032"/>
    <w:rsid w:val="00EC015C"/>
    <w:rsid w:val="00EC250F"/>
    <w:rsid w:val="00EC4C37"/>
    <w:rsid w:val="00EC6BF1"/>
    <w:rsid w:val="00ED65FA"/>
    <w:rsid w:val="00EE2B0C"/>
    <w:rsid w:val="00EF6334"/>
    <w:rsid w:val="00F05808"/>
    <w:rsid w:val="00F13A03"/>
    <w:rsid w:val="00F42F1F"/>
    <w:rsid w:val="00F45D0A"/>
    <w:rsid w:val="00F53D26"/>
    <w:rsid w:val="00F541B2"/>
    <w:rsid w:val="00F6262A"/>
    <w:rsid w:val="00F65363"/>
    <w:rsid w:val="00F65C84"/>
    <w:rsid w:val="00F91367"/>
    <w:rsid w:val="00F93220"/>
    <w:rsid w:val="00FA3D50"/>
    <w:rsid w:val="00FC3E79"/>
    <w:rsid w:val="00FC485E"/>
    <w:rsid w:val="00FE23C4"/>
    <w:rsid w:val="00FE3538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570148"/>
    <w:rPr>
      <w:b/>
      <w:bCs/>
    </w:rPr>
  </w:style>
  <w:style w:type="character" w:styleId="Uwydatnienie">
    <w:name w:val="Emphasis"/>
    <w:basedOn w:val="Domylnaczcionkaakapitu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  <w:sz w:val="20"/>
      <w:szCs w:val="20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570148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8</cp:revision>
  <cp:lastPrinted>2013-08-25T17:08:00Z</cp:lastPrinted>
  <dcterms:created xsi:type="dcterms:W3CDTF">2013-08-25T17:28:00Z</dcterms:created>
  <dcterms:modified xsi:type="dcterms:W3CDTF">2013-08-25T17:38:00Z</dcterms:modified>
</cp:coreProperties>
</file>